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11983" w14:textId="533FF5AD" w:rsidR="00CE2835" w:rsidRDefault="00CE2835">
      <w:pPr>
        <w:pStyle w:val="Heading1"/>
      </w:pPr>
      <w:r>
        <w:rPr>
          <w:noProof/>
        </w:rPr>
        <w:drawing>
          <wp:inline distT="0" distB="0" distL="0" distR="0" wp14:anchorId="3E8481A4" wp14:editId="4F218033">
            <wp:extent cx="5486400" cy="1852097"/>
            <wp:effectExtent l="0" t="0" r="0" b="0"/>
            <wp:docPr id="23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520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64C611" w14:textId="1F9B9071" w:rsidR="00986C13" w:rsidRDefault="00000000">
      <w:pPr>
        <w:pStyle w:val="Heading1"/>
      </w:pPr>
      <w:r>
        <w:t xml:space="preserve"> Development &amp; Cost Breakdown</w:t>
      </w:r>
      <w:r w:rsidR="00CE2835">
        <w:t xml:space="preserve"> for Classified App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135"/>
        <w:gridCol w:w="2476"/>
        <w:gridCol w:w="2120"/>
        <w:gridCol w:w="2125"/>
      </w:tblGrid>
      <w:tr w:rsidR="00986C13" w14:paraId="51B476BC" w14:textId="77777777" w:rsidTr="00986C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690F6672" w14:textId="77777777" w:rsidR="00986C13" w:rsidRDefault="00000000">
            <w:r>
              <w:t>Phase</w:t>
            </w:r>
          </w:p>
        </w:tc>
        <w:tc>
          <w:tcPr>
            <w:tcW w:w="2160" w:type="dxa"/>
          </w:tcPr>
          <w:p w14:paraId="0EDA0F50" w14:textId="77777777" w:rsidR="00986C13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Deliverables</w:t>
            </w:r>
          </w:p>
        </w:tc>
        <w:tc>
          <w:tcPr>
            <w:tcW w:w="2160" w:type="dxa"/>
          </w:tcPr>
          <w:p w14:paraId="5E8A391E" w14:textId="77777777" w:rsidR="00986C13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Timeline</w:t>
            </w:r>
          </w:p>
        </w:tc>
        <w:tc>
          <w:tcPr>
            <w:tcW w:w="2160" w:type="dxa"/>
          </w:tcPr>
          <w:p w14:paraId="77BE118E" w14:textId="77777777" w:rsidR="00986C13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Estimated Cost</w:t>
            </w:r>
          </w:p>
        </w:tc>
      </w:tr>
      <w:tr w:rsidR="00986C13" w14:paraId="1382EED3" w14:textId="77777777" w:rsidTr="00986C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133BF7C5" w14:textId="77777777" w:rsidR="00986C13" w:rsidRDefault="00000000">
            <w:r>
              <w:t>Phase 1 – MVP</w:t>
            </w:r>
          </w:p>
        </w:tc>
        <w:tc>
          <w:tcPr>
            <w:tcW w:w="2160" w:type="dxa"/>
          </w:tcPr>
          <w:p w14:paraId="6ABF45B9" w14:textId="77777777" w:rsidR="00CE2835" w:rsidRDefault="00000000" w:rsidP="00CE2835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User Registration &amp; Login (Phone, Email)</w:t>
            </w:r>
          </w:p>
          <w:p w14:paraId="04B8789D" w14:textId="77777777" w:rsidR="00CE2835" w:rsidRDefault="00000000" w:rsidP="00CE2835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User Roles: Individual, Agent, Dealer, Company</w:t>
            </w:r>
            <w:r>
              <w:br/>
              <w:t>Listings (Post/View/Search)</w:t>
            </w:r>
          </w:p>
          <w:p w14:paraId="4702E9DD" w14:textId="77777777" w:rsidR="00CE2835" w:rsidRDefault="00000000" w:rsidP="00CE2835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  <w:t>Basic Chat System</w:t>
            </w:r>
          </w:p>
          <w:p w14:paraId="0B2AAE94" w14:textId="77777777" w:rsidR="00CE2835" w:rsidRDefault="00000000" w:rsidP="00CE2835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  <w:t>Admin Dashboard (basic functions)</w:t>
            </w:r>
          </w:p>
          <w:p w14:paraId="3C574040" w14:textId="77777777" w:rsidR="00CE2835" w:rsidRDefault="00000000" w:rsidP="00CE2835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  <w:t>Cloudflare Setup (WAF, TLS, CDN)</w:t>
            </w:r>
          </w:p>
          <w:p w14:paraId="4EEA319E" w14:textId="77777777" w:rsidR="00CE2835" w:rsidRDefault="00000000" w:rsidP="00CE2835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  <w:t>ID Verification (Ghana Card + Selfie)</w:t>
            </w:r>
          </w:p>
          <w:p w14:paraId="4ECE75B1" w14:textId="77777777" w:rsidR="00CE2835" w:rsidRDefault="00000000" w:rsidP="00CE2835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  <w:t>Trust Badge System</w:t>
            </w:r>
          </w:p>
          <w:p w14:paraId="6B458F47" w14:textId="77777777" w:rsidR="00CE2835" w:rsidRDefault="00000000" w:rsidP="00CE2835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  <w:t xml:space="preserve">Safety Tips &amp; </w:t>
            </w:r>
            <w:r>
              <w:lastRenderedPageBreak/>
              <w:t>Fraud Alerts</w:t>
            </w:r>
          </w:p>
          <w:p w14:paraId="386B1A8F" w14:textId="77777777" w:rsidR="00CE2835" w:rsidRDefault="00000000" w:rsidP="00CE2835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  <w:t>Reporting System</w:t>
            </w:r>
            <w:r>
              <w:br/>
              <w:t xml:space="preserve">Stress &amp; Penetration </w:t>
            </w:r>
          </w:p>
          <w:p w14:paraId="5107F0D7" w14:textId="77777777" w:rsidR="00CE2835" w:rsidRDefault="00000000" w:rsidP="00CE2835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Testing</w:t>
            </w:r>
          </w:p>
          <w:p w14:paraId="7E9D0280" w14:textId="38AF4099" w:rsidR="00986C13" w:rsidRDefault="00000000" w:rsidP="00CE2835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Deployment to AWS Cloud</w:t>
            </w:r>
          </w:p>
        </w:tc>
        <w:tc>
          <w:tcPr>
            <w:tcW w:w="2160" w:type="dxa"/>
          </w:tcPr>
          <w:p w14:paraId="6875E2B5" w14:textId="77777777" w:rsidR="00986C13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4 weeks</w:t>
            </w:r>
          </w:p>
        </w:tc>
        <w:tc>
          <w:tcPr>
            <w:tcW w:w="2160" w:type="dxa"/>
          </w:tcPr>
          <w:p w14:paraId="0D871D7D" w14:textId="41081BCC" w:rsidR="00986C13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DC2B35">
              <w:t>6</w:t>
            </w:r>
            <w:r w:rsidR="000B4550">
              <w:t>,000</w:t>
            </w:r>
          </w:p>
        </w:tc>
      </w:tr>
      <w:tr w:rsidR="00986C13" w14:paraId="029A86A2" w14:textId="77777777" w:rsidTr="00986C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2110C0CA" w14:textId="77777777" w:rsidR="00986C13" w:rsidRDefault="00000000">
            <w:r>
              <w:t>Phase 2 – UX &amp; Monetization</w:t>
            </w:r>
          </w:p>
        </w:tc>
        <w:tc>
          <w:tcPr>
            <w:tcW w:w="2160" w:type="dxa"/>
          </w:tcPr>
          <w:p w14:paraId="4CA776F2" w14:textId="77777777" w:rsidR="00CE2835" w:rsidRDefault="00000000" w:rsidP="00CE2835">
            <w:pPr>
              <w:pStyle w:val="ListParagraph"/>
              <w:numPr>
                <w:ilvl w:val="0"/>
                <w:numId w:val="1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Improved UI/UX &amp; Graphics</w:t>
            </w:r>
          </w:p>
          <w:p w14:paraId="21C66E57" w14:textId="77777777" w:rsidR="00CE2835" w:rsidRDefault="00000000" w:rsidP="00CE2835">
            <w:pPr>
              <w:pStyle w:val="ListParagraph"/>
              <w:numPr>
                <w:ilvl w:val="0"/>
                <w:numId w:val="1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br/>
              <w:t>Agent Role (Property), Dealer Role (Motors)</w:t>
            </w:r>
          </w:p>
          <w:p w14:paraId="5D122BEF" w14:textId="77777777" w:rsidR="00CE2835" w:rsidRDefault="00000000" w:rsidP="00CE2835">
            <w:pPr>
              <w:pStyle w:val="ListParagraph"/>
              <w:numPr>
                <w:ilvl w:val="0"/>
                <w:numId w:val="1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br/>
              <w:t>Premium Listings (Ad Packages)</w:t>
            </w:r>
          </w:p>
          <w:p w14:paraId="4B4B9FCE" w14:textId="77777777" w:rsidR="00CE2835" w:rsidRDefault="00000000" w:rsidP="00CE2835">
            <w:pPr>
              <w:pStyle w:val="ListParagraph"/>
              <w:numPr>
                <w:ilvl w:val="0"/>
                <w:numId w:val="1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br/>
              <w:t>Push Notifications &amp; Email Campaigns</w:t>
            </w:r>
          </w:p>
          <w:p w14:paraId="1AC0B856" w14:textId="1D2C65D7" w:rsidR="00986C13" w:rsidRDefault="00000000" w:rsidP="00CE2835">
            <w:pPr>
              <w:pStyle w:val="ListParagraph"/>
              <w:numPr>
                <w:ilvl w:val="0"/>
                <w:numId w:val="1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br/>
              <w:t>Social Sharing of Listings</w:t>
            </w:r>
          </w:p>
        </w:tc>
        <w:tc>
          <w:tcPr>
            <w:tcW w:w="2160" w:type="dxa"/>
          </w:tcPr>
          <w:p w14:paraId="6E6C827F" w14:textId="77777777" w:rsidR="00986C13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 weeks</w:t>
            </w:r>
          </w:p>
        </w:tc>
        <w:tc>
          <w:tcPr>
            <w:tcW w:w="2160" w:type="dxa"/>
          </w:tcPr>
          <w:p w14:paraId="53D7385F" w14:textId="1F175A7A" w:rsidR="00986C13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  <w:r w:rsidR="00DC2B35">
              <w:t>3</w:t>
            </w:r>
            <w:r w:rsidR="000B4550">
              <w:t>,000</w:t>
            </w:r>
          </w:p>
        </w:tc>
      </w:tr>
      <w:tr w:rsidR="00986C13" w14:paraId="6A67E071" w14:textId="77777777" w:rsidTr="00986C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7D2B9A76" w14:textId="77777777" w:rsidR="00986C13" w:rsidRDefault="00000000">
            <w:r>
              <w:t>Phase 3 – Advanced Features</w:t>
            </w:r>
          </w:p>
        </w:tc>
        <w:tc>
          <w:tcPr>
            <w:tcW w:w="2160" w:type="dxa"/>
          </w:tcPr>
          <w:p w14:paraId="7B3DAAF3" w14:textId="77777777" w:rsidR="00CE2835" w:rsidRDefault="00000000" w:rsidP="00CE2835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AI for Fraud Detection</w:t>
            </w:r>
          </w:p>
          <w:p w14:paraId="6F3A3931" w14:textId="77777777" w:rsidR="00CE2835" w:rsidRDefault="00000000" w:rsidP="00CE2835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  <w:t>AI Price Suggestion (for sellers)</w:t>
            </w:r>
          </w:p>
          <w:p w14:paraId="4DF954EF" w14:textId="77777777" w:rsidR="00CE2835" w:rsidRDefault="00000000" w:rsidP="00CE2835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  <w:t xml:space="preserve">Advanced Analytics </w:t>
            </w:r>
          </w:p>
          <w:p w14:paraId="2F860286" w14:textId="77777777" w:rsidR="00CE2835" w:rsidRDefault="00000000" w:rsidP="00CE2835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Dashboard (Admin)</w:t>
            </w:r>
          </w:p>
          <w:p w14:paraId="132EB541" w14:textId="77777777" w:rsidR="00CE2835" w:rsidRDefault="00000000" w:rsidP="00CE2835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  <w:t>Production Deployment</w:t>
            </w:r>
          </w:p>
          <w:p w14:paraId="60A8C73A" w14:textId="0BDBC5F5" w:rsidR="00CE2835" w:rsidRDefault="000B4550" w:rsidP="00CE2835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Develop</w:t>
            </w:r>
            <w:r w:rsidR="00000000">
              <w:t xml:space="preserve"> (iOS + Android Stores)</w:t>
            </w:r>
          </w:p>
          <w:p w14:paraId="0CD1A81E" w14:textId="01EC4892" w:rsidR="00986C13" w:rsidRDefault="00000000" w:rsidP="00CE2835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  <w:t>Marketing Campaign Technical Setup</w:t>
            </w:r>
          </w:p>
        </w:tc>
        <w:tc>
          <w:tcPr>
            <w:tcW w:w="2160" w:type="dxa"/>
          </w:tcPr>
          <w:p w14:paraId="622B4C0E" w14:textId="77777777" w:rsidR="00986C13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weeks</w:t>
            </w:r>
          </w:p>
        </w:tc>
        <w:tc>
          <w:tcPr>
            <w:tcW w:w="2160" w:type="dxa"/>
          </w:tcPr>
          <w:p w14:paraId="3211A807" w14:textId="747E7315" w:rsidR="00986C13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DC2B35">
              <w:t>6</w:t>
            </w:r>
            <w:r w:rsidR="000B4550">
              <w:t>,000</w:t>
            </w:r>
          </w:p>
        </w:tc>
      </w:tr>
    </w:tbl>
    <w:p w14:paraId="2E1A4F54" w14:textId="77777777" w:rsidR="00986C13" w:rsidRDefault="00000000">
      <w:r>
        <w:lastRenderedPageBreak/>
        <w:br/>
      </w:r>
    </w:p>
    <w:p w14:paraId="42622228" w14:textId="77777777" w:rsidR="00986C13" w:rsidRDefault="00000000">
      <w:pPr>
        <w:pStyle w:val="Heading1"/>
      </w:pPr>
      <w:r>
        <w:t>📑 Total Development Estimate</w:t>
      </w:r>
    </w:p>
    <w:p w14:paraId="49C52DCD" w14:textId="4759B1AF" w:rsidR="00986C13" w:rsidRDefault="00000000">
      <w:r>
        <w:t>Total Estimated Cost: $</w:t>
      </w:r>
      <w:r w:rsidR="000B4550">
        <w:t>22</w:t>
      </w:r>
      <w:r>
        <w:t xml:space="preserve">,000 </w:t>
      </w:r>
    </w:p>
    <w:p w14:paraId="2C7AE013" w14:textId="77777777" w:rsidR="00986C13" w:rsidRDefault="00000000">
      <w:pPr>
        <w:pStyle w:val="Heading1"/>
      </w:pPr>
      <w:r>
        <w:t>📑 Post-Go-Live Support &amp; Maintenance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986C13" w14:paraId="151D7529" w14:textId="77777777" w:rsidTr="00986C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00F30123" w14:textId="77777777" w:rsidR="00986C13" w:rsidRDefault="00000000">
            <w:r>
              <w:t>Package</w:t>
            </w:r>
          </w:p>
        </w:tc>
        <w:tc>
          <w:tcPr>
            <w:tcW w:w="2880" w:type="dxa"/>
          </w:tcPr>
          <w:p w14:paraId="057F5317" w14:textId="77777777" w:rsidR="00986C13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Inclusions</w:t>
            </w:r>
          </w:p>
        </w:tc>
        <w:tc>
          <w:tcPr>
            <w:tcW w:w="2880" w:type="dxa"/>
          </w:tcPr>
          <w:p w14:paraId="00A355C1" w14:textId="77777777" w:rsidR="00986C13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Monthly Fee</w:t>
            </w:r>
          </w:p>
        </w:tc>
      </w:tr>
      <w:tr w:rsidR="00986C13" w14:paraId="4569969D" w14:textId="77777777" w:rsidTr="00986C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6246843" w14:textId="77777777" w:rsidR="00986C13" w:rsidRDefault="00000000">
            <w:r>
              <w:t>Standard Support</w:t>
            </w:r>
          </w:p>
        </w:tc>
        <w:tc>
          <w:tcPr>
            <w:tcW w:w="2880" w:type="dxa"/>
          </w:tcPr>
          <w:p w14:paraId="08B09596" w14:textId="77777777" w:rsidR="00CE2835" w:rsidRDefault="00CE2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="00000000">
              <w:t>Bug Fixes &amp; Minor Updates</w:t>
            </w:r>
          </w:p>
          <w:p w14:paraId="76E632CA" w14:textId="5EBAE7C3" w:rsidR="00CE2835" w:rsidRDefault="00CE2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  <w:r w:rsidR="00000000">
              <w:t>Security Monitoring (Cloudflare Threats, Fraud Prevention)</w:t>
            </w:r>
          </w:p>
          <w:p w14:paraId="6BEF3AD0" w14:textId="435A13B5" w:rsidR="00CE2835" w:rsidRDefault="00CE2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</w:t>
            </w:r>
            <w:r w:rsidR="00000000">
              <w:t>Payment Gateway Webhook Monitoring</w:t>
            </w:r>
          </w:p>
          <w:p w14:paraId="5E052B19" w14:textId="71B2E7DC" w:rsidR="00CE2835" w:rsidRDefault="00CE2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</w:t>
            </w:r>
            <w:r w:rsidR="00000000">
              <w:t>Database Backups &amp; Recovery</w:t>
            </w:r>
          </w:p>
          <w:p w14:paraId="5DC08EFE" w14:textId="7775CC58" w:rsidR="00986C13" w:rsidRDefault="00CE2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</w:t>
            </w:r>
            <w:r w:rsidR="00000000">
              <w:t>Business Hours Support (48h SLA)</w:t>
            </w:r>
          </w:p>
        </w:tc>
        <w:tc>
          <w:tcPr>
            <w:tcW w:w="2880" w:type="dxa"/>
          </w:tcPr>
          <w:p w14:paraId="3F3A94C1" w14:textId="77777777" w:rsidR="00986C13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$2,500/month</w:t>
            </w:r>
          </w:p>
        </w:tc>
      </w:tr>
    </w:tbl>
    <w:p w14:paraId="0146DB05" w14:textId="2E3430B0" w:rsidR="00986C13" w:rsidRDefault="00000000">
      <w:r>
        <w:br/>
        <w:t>⚠️ Note: AWS hosting, Cloudflare plan, SMS gateway fees, and Payment Provider charges are billed separately (estimated $300–$700/month depending on scale).</w:t>
      </w:r>
      <w:r w:rsidR="000B4550">
        <w:t xml:space="preserve"> </w:t>
      </w:r>
    </w:p>
    <w:p w14:paraId="6980A681" w14:textId="63002EB3" w:rsidR="000B4550" w:rsidRDefault="000B4550">
      <w:r>
        <w:t>Option 2 is to use VPS with quarterly cost $300</w:t>
      </w:r>
    </w:p>
    <w:sectPr w:rsidR="000B455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5319F2"/>
    <w:multiLevelType w:val="hybridMultilevel"/>
    <w:tmpl w:val="C64029A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D3B1D"/>
    <w:multiLevelType w:val="hybridMultilevel"/>
    <w:tmpl w:val="5D3072D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C34A8"/>
    <w:multiLevelType w:val="hybridMultilevel"/>
    <w:tmpl w:val="C7CC59C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653912">
    <w:abstractNumId w:val="8"/>
  </w:num>
  <w:num w:numId="2" w16cid:durableId="33819741">
    <w:abstractNumId w:val="6"/>
  </w:num>
  <w:num w:numId="3" w16cid:durableId="837504779">
    <w:abstractNumId w:val="5"/>
  </w:num>
  <w:num w:numId="4" w16cid:durableId="170026073">
    <w:abstractNumId w:val="4"/>
  </w:num>
  <w:num w:numId="5" w16cid:durableId="45572909">
    <w:abstractNumId w:val="7"/>
  </w:num>
  <w:num w:numId="6" w16cid:durableId="1570117133">
    <w:abstractNumId w:val="3"/>
  </w:num>
  <w:num w:numId="7" w16cid:durableId="1940065838">
    <w:abstractNumId w:val="2"/>
  </w:num>
  <w:num w:numId="8" w16cid:durableId="616911010">
    <w:abstractNumId w:val="1"/>
  </w:num>
  <w:num w:numId="9" w16cid:durableId="499464053">
    <w:abstractNumId w:val="0"/>
  </w:num>
  <w:num w:numId="10" w16cid:durableId="2013796809">
    <w:abstractNumId w:val="11"/>
  </w:num>
  <w:num w:numId="11" w16cid:durableId="887452520">
    <w:abstractNumId w:val="10"/>
  </w:num>
  <w:num w:numId="12" w16cid:durableId="11862851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4550"/>
    <w:rsid w:val="0015074B"/>
    <w:rsid w:val="0029639D"/>
    <w:rsid w:val="00326F90"/>
    <w:rsid w:val="00986C13"/>
    <w:rsid w:val="00A96F96"/>
    <w:rsid w:val="00AA1D8D"/>
    <w:rsid w:val="00B47730"/>
    <w:rsid w:val="00CB0664"/>
    <w:rsid w:val="00CE2835"/>
    <w:rsid w:val="00DC2B3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49F85C"/>
  <w14:defaultImageDpi w14:val="300"/>
  <w15:docId w15:val="{9019DD8D-EAFE-47CF-A1EF-3FD82473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Michael Osei-Bobie</cp:lastModifiedBy>
  <cp:revision>3</cp:revision>
  <dcterms:created xsi:type="dcterms:W3CDTF">2013-12-23T23:15:00Z</dcterms:created>
  <dcterms:modified xsi:type="dcterms:W3CDTF">2025-09-09T09:46:00Z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8e3378-f3b1-406a-8a65-6def72b61bdb_Enabled">
    <vt:lpwstr>true</vt:lpwstr>
  </property>
  <property fmtid="{D5CDD505-2E9C-101B-9397-08002B2CF9AE}" pid="3" name="MSIP_Label_518e3378-f3b1-406a-8a65-6def72b61bdb_SetDate">
    <vt:lpwstr>2025-09-09T09:01:40Z</vt:lpwstr>
  </property>
  <property fmtid="{D5CDD505-2E9C-101B-9397-08002B2CF9AE}" pid="4" name="MSIP_Label_518e3378-f3b1-406a-8a65-6def72b61bdb_Method">
    <vt:lpwstr>Privileged</vt:lpwstr>
  </property>
  <property fmtid="{D5CDD505-2E9C-101B-9397-08002B2CF9AE}" pid="5" name="MSIP_Label_518e3378-f3b1-406a-8a65-6def72b61bdb_Name">
    <vt:lpwstr>General (CO)</vt:lpwstr>
  </property>
  <property fmtid="{D5CDD505-2E9C-101B-9397-08002B2CF9AE}" pid="6" name="MSIP_Label_518e3378-f3b1-406a-8a65-6def72b61bdb_SiteId">
    <vt:lpwstr>f0aa6c9e-6bfa-489e-8cef-afc384e8733c</vt:lpwstr>
  </property>
  <property fmtid="{D5CDD505-2E9C-101B-9397-08002B2CF9AE}" pid="7" name="MSIP_Label_518e3378-f3b1-406a-8a65-6def72b61bdb_ActionId">
    <vt:lpwstr>e231bb75-40b2-4555-b4cc-9ac4a7143e07</vt:lpwstr>
  </property>
  <property fmtid="{D5CDD505-2E9C-101B-9397-08002B2CF9AE}" pid="8" name="MSIP_Label_518e3378-f3b1-406a-8a65-6def72b61bdb_ContentBits">
    <vt:lpwstr>0</vt:lpwstr>
  </property>
  <property fmtid="{D5CDD505-2E9C-101B-9397-08002B2CF9AE}" pid="9" name="MSIP_Label_518e3378-f3b1-406a-8a65-6def72b61bdb_Tag">
    <vt:lpwstr>10, 0, 1, 1</vt:lpwstr>
  </property>
</Properties>
</file>